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C0" w:rsidRPr="00FE43A2" w:rsidRDefault="007E71C0" w:rsidP="00C123B1">
      <w:pPr>
        <w:rPr>
          <w:rFonts w:ascii="Cambria" w:hAnsi="Cambria" w:cs="Cambria"/>
          <w:b/>
          <w:lang w:eastAsia="pl-PL"/>
        </w:rPr>
      </w:pPr>
    </w:p>
    <w:p w:rsidR="007E71C0" w:rsidRPr="00FE43A2" w:rsidRDefault="007E71C0" w:rsidP="000261E6">
      <w:pPr>
        <w:rPr>
          <w:rFonts w:ascii="Cambria" w:hAnsi="Cambria" w:cs="Cambria"/>
          <w:b/>
          <w:noProof/>
          <w:color w:val="215868"/>
          <w:kern w:val="28"/>
          <w:sz w:val="32"/>
          <w:szCs w:val="32"/>
          <w:lang w:eastAsia="pl-PL"/>
        </w:rPr>
      </w:pPr>
      <w:r w:rsidRPr="00FE43A2">
        <w:rPr>
          <w:rFonts w:ascii="Cambria" w:hAnsi="Cambria" w:cs="Cambria"/>
          <w:b/>
          <w:color w:val="215868"/>
          <w:kern w:val="28"/>
          <w:sz w:val="32"/>
          <w:szCs w:val="32"/>
          <w:lang w:eastAsia="pl-PL"/>
        </w:rPr>
        <w:t>Rozwiąż zadania stosując kolejne etapy rozwiązywania zadań tekstowych za pomocą równań</w:t>
      </w:r>
      <w:r w:rsidRPr="00FE43A2">
        <w:rPr>
          <w:rFonts w:ascii="Cambria" w:hAnsi="Cambria" w:cs="Cambria"/>
          <w:b/>
          <w:noProof/>
          <w:color w:val="215868"/>
          <w:kern w:val="28"/>
          <w:sz w:val="32"/>
          <w:szCs w:val="32"/>
          <w:lang w:eastAsia="pl-PL"/>
        </w:rPr>
        <w:t>.</w:t>
      </w:r>
    </w:p>
    <w:p w:rsidR="007E71C0" w:rsidRDefault="007E71C0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7E71C0" w:rsidRPr="0006064E" w:rsidRDefault="007E71C0" w:rsidP="00FE43A2">
      <w:pPr>
        <w:numPr>
          <w:ilvl w:val="0"/>
          <w:numId w:val="47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Różnica dwóch lic</w:t>
      </w:r>
      <w:bookmarkStart w:id="0" w:name="_GoBack"/>
      <w:bookmarkEnd w:id="0"/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zb równa się 78.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Znajdź te liczby, jeżeli jedna z nich jest o 15 większa od drugiej.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7E71C0" w:rsidRPr="0006064E" w:rsidRDefault="007E71C0" w:rsidP="00FE43A2">
      <w:pPr>
        <w:numPr>
          <w:ilvl w:val="0"/>
          <w:numId w:val="47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W pewnym gimnazjum jest 27 oddziałów.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Klas pierwszych jest o 5 więcej niż trzecich, a drugich o jedną mniej niż pierwszych.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jest klas I, ile drugich, a ile trzecich w tym gimnazjum?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7E71C0" w:rsidRDefault="007E71C0" w:rsidP="00FE43A2">
      <w:pPr>
        <w:numPr>
          <w:ilvl w:val="0"/>
          <w:numId w:val="47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Za książkę i notes zapłacono 32 zł.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06064E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kosztowała książka, a ile notes, jeżeli za książkę zapłacono o 6 zł więcej niż za notes.</w:t>
      </w:r>
    </w:p>
    <w:p w:rsidR="007E71C0" w:rsidRDefault="00506E4B" w:rsidP="00353F0A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8" style="position:absolute;margin-left:55pt;margin-top:3.9pt;width:360.45pt;height:161.25pt;z-index:-1" coordorigin="2234,8733" coordsize="7209,32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34;top:8733;width:2305;height:3225;rotation:-1443739fd" wrapcoords="-115 0 -115 21518 3906 21518 11374 21518 21485 21271 21600 21025 21600 20450 21370 15769 20911 10513 20451 329 17464 82 4596 0 -115 0">
              <v:imagedata r:id="rId8" o:title=""/>
            </v:shape>
            <v:shape id="_x0000_s1030" type="#_x0000_t75" style="position:absolute;left:3004;top:8733;width:2305;height:3225;rotation:780702fd" wrapcoords="-115 0 -115 21518 3906 21518 11374 21518 21485 21271 21600 21025 21600 20450 21370 15769 20911 10513 20451 329 17464 82 4596 0 -115 0">
              <v:imagedata r:id="rId8" o:title=""/>
            </v:shape>
            <v:shape id="_x0000_s1031" type="#_x0000_t75" style="position:absolute;left:8064;top:9993;width:1379;height:1420" wrapcoords="-235 0 -235 21373 21600 21373 21600 0 -235 0">
              <v:imagedata r:id="rId9" o:title=""/>
            </v:shape>
            <v:shape id="_x0000_s1032" type="#_x0000_t75" style="position:absolute;left:4874;top:9453;width:3013;height:1475" wrapcoords="-107 0 -107 21380 21600 21380 21600 0 -107 0">
              <v:imagedata r:id="rId10" o:title=""/>
            </v:shape>
            <v:shape id="_x0000_s1033" type="#_x0000_t75" style="position:absolute;left:5864;top:8913;width:2530;height:1265;rotation:1243770fd" wrapcoords="-128 0 -128 21343 21600 21343 21600 0 -128 0">
              <v:imagedata r:id="rId11" o:title=""/>
            </v:shape>
          </v:group>
        </w:pict>
      </w:r>
    </w:p>
    <w:p w:rsidR="007E71C0" w:rsidRDefault="007E71C0" w:rsidP="00353F0A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7E71C0" w:rsidRDefault="007E71C0" w:rsidP="00353F0A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7E71C0" w:rsidRDefault="007E71C0" w:rsidP="00353F0A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7E71C0" w:rsidRPr="0006064E" w:rsidRDefault="007E71C0" w:rsidP="00353F0A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sectPr w:rsidR="007E71C0" w:rsidRPr="0006064E" w:rsidSect="001400E4">
      <w:headerReference w:type="default" r:id="rId12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4B" w:rsidRDefault="00506E4B">
      <w:pPr>
        <w:spacing w:after="0" w:line="240" w:lineRule="auto"/>
      </w:pPr>
      <w:r>
        <w:separator/>
      </w:r>
    </w:p>
  </w:endnote>
  <w:endnote w:type="continuationSeparator" w:id="0">
    <w:p w:rsidR="00506E4B" w:rsidRDefault="00506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4B" w:rsidRDefault="00506E4B">
      <w:pPr>
        <w:spacing w:after="0" w:line="240" w:lineRule="auto"/>
      </w:pPr>
      <w:r>
        <w:separator/>
      </w:r>
    </w:p>
  </w:footnote>
  <w:footnote w:type="continuationSeparator" w:id="0">
    <w:p w:rsidR="00506E4B" w:rsidRDefault="00506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1C0" w:rsidRDefault="00506E4B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7E71C0" w:rsidRPr="002C4363" w:rsidRDefault="007E71C0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7E71C0" w:rsidRPr="002C4363" w:rsidRDefault="007E71C0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7E71C0" w:rsidRDefault="007E71C0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B3266B86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D97532"/>
    <w:multiLevelType w:val="hybridMultilevel"/>
    <w:tmpl w:val="89B096BA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CC7167"/>
    <w:multiLevelType w:val="multilevel"/>
    <w:tmpl w:val="6BFAA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A9972AD"/>
    <w:multiLevelType w:val="hybridMultilevel"/>
    <w:tmpl w:val="A440BE3E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B70442"/>
    <w:multiLevelType w:val="hybridMultilevel"/>
    <w:tmpl w:val="1AB60914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B610AB0"/>
    <w:multiLevelType w:val="hybridMultilevel"/>
    <w:tmpl w:val="81C4BC5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E16C07"/>
    <w:multiLevelType w:val="multilevel"/>
    <w:tmpl w:val="D93A3210"/>
    <w:lvl w:ilvl="0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2505D59"/>
    <w:multiLevelType w:val="hybridMultilevel"/>
    <w:tmpl w:val="D93A3210"/>
    <w:lvl w:ilvl="0" w:tplc="952ADE9E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65454641"/>
    <w:multiLevelType w:val="hybridMultilevel"/>
    <w:tmpl w:val="E8E8C6B2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4">
    <w:nsid w:val="76D34B59"/>
    <w:multiLevelType w:val="multilevel"/>
    <w:tmpl w:val="6D385E46"/>
    <w:lvl w:ilvl="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135037"/>
    <w:multiLevelType w:val="hybridMultilevel"/>
    <w:tmpl w:val="33B651B2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1CC5D1A">
      <w:start w:val="1"/>
      <w:numFmt w:val="bullet"/>
      <w:lvlText w:val=""/>
      <w:lvlJc w:val="left"/>
      <w:pPr>
        <w:tabs>
          <w:tab w:val="num" w:pos="1174"/>
        </w:tabs>
        <w:ind w:left="1440" w:hanging="360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3"/>
  </w:num>
  <w:num w:numId="28">
    <w:abstractNumId w:val="20"/>
  </w:num>
  <w:num w:numId="29">
    <w:abstractNumId w:val="15"/>
  </w:num>
  <w:num w:numId="30">
    <w:abstractNumId w:val="26"/>
  </w:num>
  <w:num w:numId="31">
    <w:abstractNumId w:val="17"/>
  </w:num>
  <w:num w:numId="32">
    <w:abstractNumId w:val="5"/>
  </w:num>
  <w:num w:numId="33">
    <w:abstractNumId w:val="7"/>
  </w:num>
  <w:num w:numId="34">
    <w:abstractNumId w:val="6"/>
  </w:num>
  <w:num w:numId="35">
    <w:abstractNumId w:val="10"/>
  </w:num>
  <w:num w:numId="36">
    <w:abstractNumId w:val="8"/>
  </w:num>
  <w:num w:numId="37">
    <w:abstractNumId w:val="18"/>
  </w:num>
  <w:num w:numId="38">
    <w:abstractNumId w:val="13"/>
  </w:num>
  <w:num w:numId="39">
    <w:abstractNumId w:val="24"/>
  </w:num>
  <w:num w:numId="40">
    <w:abstractNumId w:val="25"/>
  </w:num>
  <w:num w:numId="41">
    <w:abstractNumId w:val="21"/>
  </w:num>
  <w:num w:numId="42">
    <w:abstractNumId w:val="19"/>
  </w:num>
  <w:num w:numId="43">
    <w:abstractNumId w:val="9"/>
  </w:num>
  <w:num w:numId="44">
    <w:abstractNumId w:val="22"/>
  </w:num>
  <w:num w:numId="45">
    <w:abstractNumId w:val="16"/>
  </w:num>
  <w:num w:numId="46">
    <w:abstractNumId w:val="11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06E4B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0633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4978"/>
    <w:rsid w:val="007D0166"/>
    <w:rsid w:val="007E71C0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AA4"/>
    <w:rsid w:val="00FE23C4"/>
    <w:rsid w:val="00FE43A2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91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7</cp:revision>
  <cp:lastPrinted>2013-08-27T22:50:00Z</cp:lastPrinted>
  <dcterms:created xsi:type="dcterms:W3CDTF">2013-08-22T16:51:00Z</dcterms:created>
  <dcterms:modified xsi:type="dcterms:W3CDTF">2013-08-27T22:50:00Z</dcterms:modified>
</cp:coreProperties>
</file>